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3.1.0.0 -->
  <w:body>
    <w:p>
      <w:pPr>
        <w:spacing w:line="240" w:lineRule="auto"/>
        <w:jc w:val="center"/>
      </w:pPr>
      <w:r>
        <w:rPr>
          <w:rFonts w:ascii="Times New Roman" w:eastAsia="Times New Roman" w:hAnsi="Times New Roman" w:cs="Times New Roman"/>
          <w:sz w:val="32"/>
        </w:rPr>
        <w:t>Capitulo 2</w:t>
      </w:r>
    </w:p>
    <w:p>
      <w:pPr>
        <w:spacing w:line="240" w:lineRule="auto"/>
        <w:jc w:val="center"/>
      </w:pPr>
    </w:p>
    <w:p>
      <w:pPr>
        <w:spacing w:line="240" w:lineRule="auto"/>
        <w:jc w:val="center"/>
      </w:pPr>
    </w:p>
    <w:p>
      <w:pPr>
        <w:spacing w:line="240" w:lineRule="auto"/>
        <w:jc w:val="center"/>
      </w:pPr>
      <w:r>
        <w:rPr>
          <w:rFonts w:ascii="Times New Roman" w:eastAsia="Times New Roman" w:hAnsi="Times New Roman" w:cs="Times New Roman"/>
          <w:sz w:val="32"/>
        </w:rPr>
        <w:t>“</w:t>
      </w:r>
      <w:r>
        <w:rPr>
          <w:rFonts w:ascii="Times New Roman" w:eastAsia="Times New Roman" w:hAnsi="Times New Roman" w:cs="Times New Roman"/>
          <w:sz w:val="32"/>
        </w:rPr>
        <w:t>¿</w:t>
      </w:r>
      <w:r>
        <w:rPr>
          <w:rFonts w:ascii="Times New Roman" w:eastAsia="Times New Roman" w:hAnsi="Times New Roman" w:cs="Times New Roman"/>
          <w:sz w:val="32"/>
        </w:rPr>
        <w:t xml:space="preserve">Celoso, yo?” </w:t>
      </w:r>
    </w:p>
    <w:p>
      <w:pPr>
        <w:spacing w:line="240" w:lineRule="auto"/>
        <w:jc w:val="center"/>
      </w:pPr>
    </w:p>
    <w:p>
      <w:pPr>
        <w:spacing w:line="240" w:lineRule="auto"/>
        <w:jc w:val="center"/>
      </w:pPr>
    </w:p>
    <w:p>
      <w:pPr>
        <w:spacing w:line="240" w:lineRule="auto"/>
      </w:pPr>
      <w:r>
        <w:rPr>
          <w:rFonts w:ascii="Times New Roman" w:eastAsia="Times New Roman" w:hAnsi="Times New Roman" w:cs="Times New Roman"/>
        </w:rPr>
        <w:t xml:space="preserve">Pedro aun </w:t>
      </w:r>
      <w:r>
        <w:rPr>
          <w:rFonts w:ascii="Times New Roman" w:eastAsia="Times New Roman" w:hAnsi="Times New Roman" w:cs="Times New Roman"/>
        </w:rPr>
        <w:t>sigue</w:t>
      </w:r>
      <w:r>
        <w:rPr>
          <w:rFonts w:ascii="Times New Roman" w:eastAsia="Times New Roman" w:hAnsi="Times New Roman" w:cs="Times New Roman"/>
        </w:rPr>
        <w:t xml:space="preserve"> sin poder creer la noche maravillosa que había pasado</w:t>
      </w:r>
      <w:r>
        <w:rPr>
          <w:rFonts w:ascii="Times New Roman" w:eastAsia="Times New Roman" w:hAnsi="Times New Roman" w:cs="Times New Roman"/>
        </w:rPr>
        <w:t xml:space="preserve"> con Guille</w:t>
      </w:r>
      <w:r>
        <w:rPr>
          <w:rFonts w:ascii="Times New Roman" w:eastAsia="Times New Roman" w:hAnsi="Times New Roman" w:cs="Times New Roman"/>
        </w:rPr>
        <w:t xml:space="preserve">, estaba feliz, pero </w:t>
      </w:r>
      <w:r>
        <w:rPr>
          <w:rFonts w:ascii="Times New Roman" w:eastAsia="Times New Roman" w:hAnsi="Times New Roman" w:cs="Times New Roman"/>
        </w:rPr>
        <w:t>angustiado</w:t>
      </w:r>
      <w:r>
        <w:rPr>
          <w:rFonts w:ascii="Times New Roman" w:eastAsia="Times New Roman" w:hAnsi="Times New Roman" w:cs="Times New Roman"/>
        </w:rPr>
        <w:t xml:space="preserve"> por todo lo que </w:t>
      </w:r>
      <w:r>
        <w:rPr>
          <w:rFonts w:ascii="Times New Roman" w:eastAsia="Times New Roman" w:hAnsi="Times New Roman" w:cs="Times New Roman"/>
        </w:rPr>
        <w:t>tenía</w:t>
      </w:r>
      <w:r>
        <w:rPr>
          <w:rFonts w:ascii="Times New Roman" w:eastAsia="Times New Roman" w:hAnsi="Times New Roman" w:cs="Times New Roman"/>
        </w:rPr>
        <w:t xml:space="preserve"> que afrontar, el divorciarse de Camila, la aceptación de su sexualidad ante los demás y para consigo mismo, aunque se olvidaba de todo lo malo cuando pensaba en Guillermo y que el seria su </w:t>
      </w:r>
      <w:r>
        <w:rPr>
          <w:rFonts w:ascii="Times New Roman" w:eastAsia="Times New Roman" w:hAnsi="Times New Roman" w:cs="Times New Roman"/>
        </w:rPr>
        <w:t>sostén</w:t>
      </w:r>
      <w:r>
        <w:rPr>
          <w:rFonts w:ascii="Times New Roman" w:eastAsia="Times New Roman" w:hAnsi="Times New Roman" w:cs="Times New Roman"/>
        </w:rPr>
        <w:t xml:space="preserve"> ante todo. </w:t>
      </w:r>
    </w:p>
    <w:p>
      <w:pPr>
        <w:spacing w:line="240" w:lineRule="auto"/>
      </w:pPr>
      <w:r>
        <w:rPr>
          <w:rFonts w:ascii="Times New Roman" w:eastAsia="Times New Roman" w:hAnsi="Times New Roman" w:cs="Times New Roman"/>
        </w:rPr>
        <w:t xml:space="preserve">Llega el lunes, desde aquel sábado que se despertó en los brazos de Guillermo todavía no se habían vuelto a ver, Guille estuvo complicado resolviendo unos problemas del estudio y Pedro buscando un departamento para alquilar.  </w:t>
      </w:r>
    </w:p>
    <w:p>
      <w:pPr>
        <w:spacing w:line="240" w:lineRule="auto"/>
      </w:pPr>
      <w:r>
        <w:rPr>
          <w:rFonts w:ascii="Times New Roman" w:eastAsia="Times New Roman" w:hAnsi="Times New Roman" w:cs="Times New Roman"/>
        </w:rPr>
        <w:t>Guille llega al estudio.</w:t>
      </w: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 xml:space="preserve">- </w:t>
      </w:r>
      <w:r>
        <w:rPr>
          <w:rFonts w:ascii="Times New Roman" w:eastAsia="Times New Roman" w:hAnsi="Times New Roman" w:cs="Times New Roman"/>
        </w:rPr>
        <w:t>Buenos días</w:t>
      </w:r>
      <w:r>
        <w:rPr>
          <w:rFonts w:ascii="Times New Roman" w:eastAsia="Times New Roman" w:hAnsi="Times New Roman" w:cs="Times New Roman"/>
        </w:rPr>
        <w:t xml:space="preserve"> – Les dice a todos. </w:t>
      </w: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>- Hola Guille, t</w:t>
      </w:r>
      <w:r>
        <w:rPr>
          <w:rFonts w:ascii="Times New Roman" w:eastAsia="Times New Roman" w:hAnsi="Times New Roman" w:cs="Times New Roman"/>
        </w:rPr>
        <w:t>e extrañe -</w:t>
      </w:r>
      <w:r>
        <w:rPr>
          <w:rFonts w:ascii="Times New Roman" w:eastAsia="Times New Roman" w:hAnsi="Times New Roman" w:cs="Times New Roman"/>
        </w:rPr>
        <w:t xml:space="preserve"> Dice Pedro. Guille le responde con una sonrisa  y le aprieta el cachete izquierdo. 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>Guille se va a su despacho mientras Pedro se encuentra en su escritorio.</w:t>
      </w: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 xml:space="preserve">Suena el timbre del estudio y Cuca va a abrir. Es Matías el joven y apuesto abogado. 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 xml:space="preserve">- </w:t>
      </w:r>
      <w:r>
        <w:rPr>
          <w:rFonts w:ascii="Times New Roman" w:eastAsia="Times New Roman" w:hAnsi="Times New Roman" w:cs="Times New Roman"/>
        </w:rPr>
        <w:t>¿</w:t>
      </w:r>
      <w:r>
        <w:rPr>
          <w:rFonts w:ascii="Times New Roman" w:eastAsia="Times New Roman" w:hAnsi="Times New Roman" w:cs="Times New Roman"/>
        </w:rPr>
        <w:t>Esta Guillermo?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- </w:t>
      </w:r>
      <w:r>
        <w:rPr>
          <w:rFonts w:ascii="Times New Roman" w:eastAsia="Times New Roman" w:hAnsi="Times New Roman" w:cs="Times New Roman"/>
        </w:rPr>
        <w:t>pregunta</w:t>
      </w:r>
      <w:r>
        <w:rPr>
          <w:rFonts w:ascii="Times New Roman" w:eastAsia="Times New Roman" w:hAnsi="Times New Roman" w:cs="Times New Roman"/>
        </w:rPr>
        <w:t>.</w:t>
      </w: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Sí</w:t>
      </w:r>
      <w:r>
        <w:rPr>
          <w:rFonts w:ascii="Times New Roman" w:eastAsia="Times New Roman" w:hAnsi="Times New Roman" w:cs="Times New Roman"/>
        </w:rPr>
        <w:t>, pasa querido, está en su despac</w:t>
      </w:r>
      <w:r>
        <w:rPr>
          <w:rFonts w:ascii="Times New Roman" w:eastAsia="Times New Roman" w:hAnsi="Times New Roman" w:cs="Times New Roman"/>
        </w:rPr>
        <w:t>ho -</w:t>
      </w:r>
      <w:r>
        <w:rPr>
          <w:rFonts w:ascii="Times New Roman" w:eastAsia="Times New Roman" w:hAnsi="Times New Roman" w:cs="Times New Roman"/>
        </w:rPr>
        <w:t xml:space="preserve"> Le responde Cuca.</w:t>
      </w: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>Pedro se queda observando, Matías lo saluda con la cabeza y Pedro le devuelve el saludo con una sonrisa irónica.</w:t>
      </w: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>Matías</w:t>
      </w:r>
      <w:r>
        <w:rPr>
          <w:rFonts w:ascii="Times New Roman" w:eastAsia="Times New Roman" w:hAnsi="Times New Roman" w:cs="Times New Roman"/>
        </w:rPr>
        <w:t xml:space="preserve"> entra al despacho y saluda Guillermo, se ponen a charlar.</w:t>
      </w: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>-Necesito tu ayuda Guillermo</w:t>
      </w:r>
      <w:r>
        <w:rPr>
          <w:rFonts w:ascii="Times New Roman" w:eastAsia="Times New Roman" w:hAnsi="Times New Roman" w:cs="Times New Roman"/>
        </w:rPr>
        <w:t xml:space="preserve">, estoy con un caso complicado, y vos sos el indicado para </w:t>
      </w:r>
      <w:r>
        <w:rPr>
          <w:rFonts w:ascii="Times New Roman" w:eastAsia="Times New Roman" w:hAnsi="Times New Roman" w:cs="Times New Roman"/>
        </w:rPr>
        <w:t>descifrar</w:t>
      </w:r>
      <w:r>
        <w:rPr>
          <w:rFonts w:ascii="Times New Roman" w:eastAsia="Times New Roman" w:hAnsi="Times New Roman" w:cs="Times New Roman"/>
        </w:rPr>
        <w:t xml:space="preserve"> esto…</w:t>
      </w:r>
      <w:r>
        <w:rPr>
          <w:rFonts w:ascii="Times New Roman" w:eastAsia="Times New Roman" w:hAnsi="Times New Roman" w:cs="Times New Roman"/>
        </w:rPr>
        <w:t xml:space="preserve"> </w:t>
      </w: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Sí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¿</w:t>
      </w:r>
      <w:r>
        <w:rPr>
          <w:rFonts w:ascii="Times New Roman" w:eastAsia="Times New Roman" w:hAnsi="Times New Roman" w:cs="Times New Roman"/>
        </w:rPr>
        <w:t>que necesitas</w:t>
      </w:r>
      <w:r>
        <w:rPr>
          <w:rFonts w:ascii="Times New Roman" w:eastAsia="Times New Roman" w:hAnsi="Times New Roman" w:cs="Times New Roman"/>
        </w:rPr>
        <w:t>?</w:t>
      </w:r>
      <w:r>
        <w:rPr>
          <w:rFonts w:ascii="Times New Roman" w:eastAsia="Times New Roman" w:hAnsi="Times New Roman" w:cs="Times New Roman"/>
        </w:rPr>
        <w:t xml:space="preserve"> decime.</w:t>
      </w:r>
      <w:r>
        <w:rPr>
          <w:rFonts w:ascii="Times New Roman" w:eastAsia="Times New Roman" w:hAnsi="Times New Roman" w:cs="Times New Roman"/>
        </w:rPr>
        <w:t xml:space="preserve"> -</w:t>
      </w:r>
      <w:r>
        <w:rPr>
          <w:rFonts w:ascii="Times New Roman" w:eastAsia="Times New Roman" w:hAnsi="Times New Roman" w:cs="Times New Roman"/>
        </w:rPr>
        <w:t xml:space="preserve"> Le dice Guillermo </w:t>
      </w:r>
      <w:r>
        <w:rPr>
          <w:rFonts w:ascii="Times New Roman" w:eastAsia="Times New Roman" w:hAnsi="Times New Roman" w:cs="Times New Roman"/>
        </w:rPr>
        <w:t>escuchando atentamente pero</w:t>
      </w:r>
      <w:r>
        <w:rPr>
          <w:rFonts w:ascii="Times New Roman" w:eastAsia="Times New Roman" w:hAnsi="Times New Roman" w:cs="Times New Roman"/>
        </w:rPr>
        <w:t xml:space="preserve"> Cuca interrumpe.</w:t>
      </w: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¿</w:t>
      </w:r>
      <w:r>
        <w:rPr>
          <w:rFonts w:ascii="Times New Roman" w:eastAsia="Times New Roman" w:hAnsi="Times New Roman" w:cs="Times New Roman"/>
        </w:rPr>
        <w:t xml:space="preserve">Les preparo un café? </w:t>
      </w:r>
      <w:r>
        <w:rPr>
          <w:rFonts w:ascii="Times New Roman" w:eastAsia="Times New Roman" w:hAnsi="Times New Roman" w:cs="Times New Roman"/>
        </w:rPr>
        <w:t xml:space="preserve">- </w:t>
      </w:r>
      <w:r>
        <w:rPr>
          <w:rFonts w:ascii="Times New Roman" w:eastAsia="Times New Roman" w:hAnsi="Times New Roman" w:cs="Times New Roman"/>
        </w:rPr>
        <w:t>Pregunta.</w:t>
      </w: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Dale, Cuca. Gracias. </w:t>
      </w:r>
      <w:r>
        <w:rPr>
          <w:rFonts w:ascii="Times New Roman" w:eastAsia="Times New Roman" w:hAnsi="Times New Roman" w:cs="Times New Roman"/>
        </w:rPr>
        <w:t xml:space="preserve">- </w:t>
      </w:r>
      <w:r>
        <w:rPr>
          <w:rFonts w:ascii="Times New Roman" w:eastAsia="Times New Roman" w:hAnsi="Times New Roman" w:cs="Times New Roman"/>
        </w:rPr>
        <w:t>Dice Guillermo y sigue con la conversación.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>Mientras tanto Pedro observa desde afuera y se le acerca Gaby.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Pedro, escúchame</w:t>
      </w:r>
      <w:r>
        <w:rPr>
          <w:rFonts w:ascii="Times New Roman" w:eastAsia="Times New Roman" w:hAnsi="Times New Roman" w:cs="Times New Roman"/>
        </w:rPr>
        <w:t xml:space="preserve"> vos podrías firmarme </w:t>
      </w:r>
      <w:r>
        <w:rPr>
          <w:rFonts w:ascii="Times New Roman" w:eastAsia="Times New Roman" w:hAnsi="Times New Roman" w:cs="Times New Roman"/>
        </w:rPr>
        <w:t>acá</w:t>
      </w:r>
      <w:r>
        <w:rPr>
          <w:rFonts w:ascii="Times New Roman" w:eastAsia="Times New Roman" w:hAnsi="Times New Roman" w:cs="Times New Roman"/>
        </w:rPr>
        <w:t xml:space="preserve"> que necesito entregar… Pedro parece no prestarle atención. Gaby mira hacia el despacho de Guillermo.</w:t>
      </w: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 xml:space="preserve">- Pedro… dice Gaby sonriendo. </w:t>
      </w:r>
      <w:r>
        <w:rPr>
          <w:rFonts w:ascii="Times New Roman" w:eastAsia="Times New Roman" w:hAnsi="Times New Roman" w:cs="Times New Roman"/>
        </w:rPr>
        <w:t xml:space="preserve"> - </w:t>
      </w:r>
      <w:r>
        <w:rPr>
          <w:rFonts w:ascii="Times New Roman" w:eastAsia="Times New Roman" w:hAnsi="Times New Roman" w:cs="Times New Roman"/>
        </w:rPr>
        <w:t>Entre ellos dos no pasa nada.</w:t>
      </w: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 xml:space="preserve">-Eh? </w:t>
      </w:r>
      <w:r>
        <w:rPr>
          <w:rFonts w:ascii="Times New Roman" w:eastAsia="Times New Roman" w:hAnsi="Times New Roman" w:cs="Times New Roman"/>
        </w:rPr>
        <w:t>¿</w:t>
      </w:r>
      <w:r>
        <w:rPr>
          <w:rFonts w:ascii="Times New Roman" w:eastAsia="Times New Roman" w:hAnsi="Times New Roman" w:cs="Times New Roman"/>
        </w:rPr>
        <w:t xml:space="preserve">De </w:t>
      </w:r>
      <w:r>
        <w:rPr>
          <w:rFonts w:ascii="Times New Roman" w:eastAsia="Times New Roman" w:hAnsi="Times New Roman" w:cs="Times New Roman"/>
        </w:rPr>
        <w:t>qué</w:t>
      </w:r>
      <w:r>
        <w:rPr>
          <w:rFonts w:ascii="Times New Roman" w:eastAsia="Times New Roman" w:hAnsi="Times New Roman" w:cs="Times New Roman"/>
        </w:rPr>
        <w:t xml:space="preserve"> hablas?</w:t>
      </w:r>
      <w:r>
        <w:rPr>
          <w:rFonts w:ascii="Times New Roman" w:eastAsia="Times New Roman" w:hAnsi="Times New Roman" w:cs="Times New Roman"/>
        </w:rPr>
        <w:t xml:space="preserve"> -</w:t>
      </w:r>
      <w:r>
        <w:rPr>
          <w:rFonts w:ascii="Times New Roman" w:eastAsia="Times New Roman" w:hAnsi="Times New Roman" w:cs="Times New Roman"/>
        </w:rPr>
        <w:t xml:space="preserve"> Responde Pedro haciéndose el desentendido.</w:t>
      </w: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 xml:space="preserve">-Vamos somos grandes. </w:t>
      </w:r>
      <w:r>
        <w:rPr>
          <w:rFonts w:ascii="Times New Roman" w:eastAsia="Times New Roman" w:hAnsi="Times New Roman" w:cs="Times New Roman"/>
        </w:rPr>
        <w:t xml:space="preserve"> - </w:t>
      </w:r>
      <w:r>
        <w:rPr>
          <w:rFonts w:ascii="Times New Roman" w:eastAsia="Times New Roman" w:hAnsi="Times New Roman" w:cs="Times New Roman"/>
        </w:rPr>
        <w:t xml:space="preserve">Le dice </w:t>
      </w:r>
      <w:r>
        <w:rPr>
          <w:rFonts w:ascii="Times New Roman" w:eastAsia="Times New Roman" w:hAnsi="Times New Roman" w:cs="Times New Roman"/>
        </w:rPr>
        <w:t>Gaby</w:t>
      </w:r>
      <w:r>
        <w:rPr>
          <w:rFonts w:ascii="Times New Roman" w:eastAsia="Times New Roman" w:hAnsi="Times New Roman" w:cs="Times New Roman"/>
        </w:rPr>
        <w:t xml:space="preserve"> y sigue sonriendo de forma </w:t>
      </w:r>
      <w:r>
        <w:rPr>
          <w:rFonts w:ascii="Times New Roman" w:eastAsia="Times New Roman" w:hAnsi="Times New Roman" w:cs="Times New Roman"/>
        </w:rPr>
        <w:t>cómplice</w:t>
      </w:r>
      <w:r>
        <w:rPr>
          <w:rFonts w:ascii="Times New Roman" w:eastAsia="Times New Roman" w:hAnsi="Times New Roman" w:cs="Times New Roman"/>
        </w:rPr>
        <w:t>.</w:t>
      </w: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 xml:space="preserve">-Bueno, tenes razón, </w:t>
      </w:r>
      <w:r>
        <w:rPr>
          <w:rFonts w:ascii="Times New Roman" w:eastAsia="Times New Roman" w:hAnsi="Times New Roman" w:cs="Times New Roman"/>
        </w:rPr>
        <w:t>¿quién</w:t>
      </w:r>
      <w:r>
        <w:rPr>
          <w:rFonts w:ascii="Times New Roman" w:eastAsia="Times New Roman" w:hAnsi="Times New Roman" w:cs="Times New Roman"/>
        </w:rPr>
        <w:t xml:space="preserve"> es este </w:t>
      </w:r>
      <w:r>
        <w:rPr>
          <w:rFonts w:ascii="Times New Roman" w:eastAsia="Times New Roman" w:hAnsi="Times New Roman" w:cs="Times New Roman"/>
        </w:rPr>
        <w:t>Matías</w:t>
      </w:r>
      <w:r>
        <w:rPr>
          <w:rFonts w:ascii="Times New Roman" w:eastAsia="Times New Roman" w:hAnsi="Times New Roman" w:cs="Times New Roman"/>
        </w:rPr>
        <w:t>? Para que viene a hablar con Guillermo</w:t>
      </w:r>
      <w:r>
        <w:rPr>
          <w:rFonts w:ascii="Times New Roman" w:eastAsia="Times New Roman" w:hAnsi="Times New Roman" w:cs="Times New Roman"/>
        </w:rPr>
        <w:t>?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¿Qué</w:t>
      </w:r>
      <w:r>
        <w:rPr>
          <w:rFonts w:ascii="Times New Roman" w:eastAsia="Times New Roman" w:hAnsi="Times New Roman" w:cs="Times New Roman"/>
        </w:rPr>
        <w:t xml:space="preserve"> cosas tiene para decirle? </w:t>
      </w:r>
      <w:r>
        <w:rPr>
          <w:rFonts w:ascii="Times New Roman" w:eastAsia="Times New Roman" w:hAnsi="Times New Roman" w:cs="Times New Roman"/>
        </w:rPr>
        <w:t xml:space="preserve"> - </w:t>
      </w:r>
      <w:r>
        <w:rPr>
          <w:rFonts w:ascii="Times New Roman" w:eastAsia="Times New Roman" w:hAnsi="Times New Roman" w:cs="Times New Roman"/>
        </w:rPr>
        <w:t>Le pregunta</w:t>
      </w:r>
      <w:r>
        <w:rPr>
          <w:rFonts w:ascii="Times New Roman" w:eastAsia="Times New Roman" w:hAnsi="Times New Roman" w:cs="Times New Roman"/>
        </w:rPr>
        <w:t xml:space="preserve"> Pedro exaltado. 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 xml:space="preserve">Se escucha a </w:t>
      </w:r>
      <w:r>
        <w:rPr>
          <w:rFonts w:ascii="Times New Roman" w:eastAsia="Times New Roman" w:hAnsi="Times New Roman" w:cs="Times New Roman"/>
        </w:rPr>
        <w:t>Matías</w:t>
      </w:r>
      <w:r>
        <w:rPr>
          <w:rFonts w:ascii="Times New Roman" w:eastAsia="Times New Roman" w:hAnsi="Times New Roman" w:cs="Times New Roman"/>
        </w:rPr>
        <w:t xml:space="preserve"> de fondo y se ve a Guille con la camisa manchada de café.</w:t>
      </w: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 xml:space="preserve">-Uh pero que tonto soy, perdóname Guillermo, </w:t>
      </w:r>
      <w:r>
        <w:rPr>
          <w:rFonts w:ascii="Times New Roman" w:eastAsia="Times New Roman" w:hAnsi="Times New Roman" w:cs="Times New Roman"/>
        </w:rPr>
        <w:t>dejame</w:t>
      </w:r>
      <w:r>
        <w:rPr>
          <w:rFonts w:ascii="Times New Roman" w:eastAsia="Times New Roman" w:hAnsi="Times New Roman" w:cs="Times New Roman"/>
        </w:rPr>
        <w:t xml:space="preserve"> limpiarte.</w:t>
      </w: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No,</w:t>
      </w:r>
      <w:r>
        <w:rPr>
          <w:rFonts w:ascii="Times New Roman" w:eastAsia="Times New Roman" w:hAnsi="Times New Roman" w:cs="Times New Roman"/>
        </w:rPr>
        <w:t xml:space="preserve"> no hace falta, yo puedo. </w:t>
      </w:r>
      <w:r>
        <w:rPr>
          <w:rFonts w:ascii="Times New Roman" w:eastAsia="Times New Roman" w:hAnsi="Times New Roman" w:cs="Times New Roman"/>
        </w:rPr>
        <w:t xml:space="preserve">Le dice Guillermo y mira para afuera a Pedro que los </w:t>
      </w:r>
      <w:r>
        <w:rPr>
          <w:rFonts w:ascii="Times New Roman" w:eastAsia="Times New Roman" w:hAnsi="Times New Roman" w:cs="Times New Roman"/>
        </w:rPr>
        <w:t>está</w:t>
      </w:r>
      <w:r>
        <w:rPr>
          <w:rFonts w:ascii="Times New Roman" w:eastAsia="Times New Roman" w:hAnsi="Times New Roman" w:cs="Times New Roman"/>
        </w:rPr>
        <w:t xml:space="preserve"> observando.</w:t>
      </w: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 xml:space="preserve">Pedro se pone serio agarra su saco y se va a la calle dando un </w:t>
      </w:r>
      <w:r>
        <w:rPr>
          <w:rFonts w:ascii="Times New Roman" w:eastAsia="Times New Roman" w:hAnsi="Times New Roman" w:cs="Times New Roman"/>
        </w:rPr>
        <w:t>portazo</w:t>
      </w:r>
      <w:r>
        <w:rPr>
          <w:rFonts w:ascii="Times New Roman" w:eastAsia="Times New Roman" w:hAnsi="Times New Roman" w:cs="Times New Roman"/>
        </w:rPr>
        <w:t>…</w:t>
      </w: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>-Pero che, este hombre – dice Guillermo quejándose.</w:t>
      </w: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¿</w:t>
      </w:r>
      <w:r>
        <w:rPr>
          <w:rFonts w:ascii="Times New Roman" w:eastAsia="Times New Roman" w:hAnsi="Times New Roman" w:cs="Times New Roman"/>
        </w:rPr>
        <w:t xml:space="preserve">Que pasa Guillermo? Le pregunta </w:t>
      </w:r>
      <w:r>
        <w:rPr>
          <w:rFonts w:ascii="Times New Roman" w:eastAsia="Times New Roman" w:hAnsi="Times New Roman" w:cs="Times New Roman"/>
        </w:rPr>
        <w:t>Matías</w:t>
      </w:r>
      <w:r>
        <w:rPr>
          <w:rFonts w:ascii="Times New Roman" w:eastAsia="Times New Roman" w:hAnsi="Times New Roman" w:cs="Times New Roman"/>
        </w:rPr>
        <w:t>.</w:t>
      </w: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>-Mira Matías, el tema no e</w:t>
      </w:r>
      <w:r>
        <w:rPr>
          <w:rFonts w:ascii="Times New Roman" w:eastAsia="Times New Roman" w:hAnsi="Times New Roman" w:cs="Times New Roman"/>
        </w:rPr>
        <w:t>s con vos pero</w:t>
      </w:r>
      <w:r>
        <w:rPr>
          <w:rFonts w:ascii="Times New Roman" w:eastAsia="Times New Roman" w:hAnsi="Times New Roman" w:cs="Times New Roman"/>
        </w:rPr>
        <w:t xml:space="preserve"> yo estoy con alguien, lo aprecio y creo que en este momento está disgustado conmigo.</w:t>
      </w: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>-Claro, tu socio cierto</w:t>
      </w:r>
      <w:r>
        <w:rPr>
          <w:rFonts w:ascii="Times New Roman" w:eastAsia="Times New Roman" w:hAnsi="Times New Roman" w:cs="Times New Roman"/>
        </w:rPr>
        <w:t>?</w:t>
      </w:r>
      <w:r>
        <w:rPr>
          <w:rFonts w:ascii="Times New Roman" w:eastAsia="Times New Roman" w:hAnsi="Times New Roman" w:cs="Times New Roman"/>
        </w:rPr>
        <w:t xml:space="preserve"> Qué pena que no nos conocimos antes. Se lamenta Matías. </w:t>
      </w: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 xml:space="preserve">-Eso no hubiera cambiado nada. Insinúa Guillermo. </w:t>
      </w: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 xml:space="preserve">- Ah, comprendo. </w:t>
      </w: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 xml:space="preserve">- Bueno, me tengo que ir, espero haberte servido de ayuda. Ahora </w:t>
      </w:r>
      <w:r>
        <w:rPr>
          <w:rFonts w:ascii="Times New Roman" w:eastAsia="Times New Roman" w:hAnsi="Times New Roman" w:cs="Times New Roman"/>
        </w:rPr>
        <w:t>sí</w:t>
      </w:r>
      <w:r>
        <w:rPr>
          <w:rFonts w:ascii="Times New Roman" w:eastAsia="Times New Roman" w:hAnsi="Times New Roman" w:cs="Times New Roman"/>
        </w:rPr>
        <w:t>, me están esperand</w:t>
      </w:r>
      <w:r>
        <w:rPr>
          <w:rFonts w:ascii="Times New Roman" w:eastAsia="Times New Roman" w:hAnsi="Times New Roman" w:cs="Times New Roman"/>
        </w:rPr>
        <w:t>o. Cuca te acompaña a la puerta -</w:t>
      </w:r>
      <w:r>
        <w:rPr>
          <w:rFonts w:ascii="Times New Roman" w:eastAsia="Times New Roman" w:hAnsi="Times New Roman" w:cs="Times New Roman"/>
        </w:rPr>
        <w:t xml:space="preserve"> Guillermo lo saluda y se va rápido.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>Guillermo sale cuando ve a Pedro que esta por arrancar el auto.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Esperá</w:t>
      </w:r>
      <w:r>
        <w:rPr>
          <w:rFonts w:ascii="Times New Roman" w:eastAsia="Times New Roman" w:hAnsi="Times New Roman" w:cs="Times New Roman"/>
        </w:rPr>
        <w:t>! Le grita. Pedro se queda viéndolo con cara de enojado.</w:t>
      </w: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 xml:space="preserve">-No te pongas </w:t>
      </w:r>
      <w:r>
        <w:rPr>
          <w:rFonts w:ascii="Times New Roman" w:eastAsia="Times New Roman" w:hAnsi="Times New Roman" w:cs="Times New Roman"/>
        </w:rPr>
        <w:t>así</w:t>
      </w:r>
      <w:r>
        <w:rPr>
          <w:rFonts w:ascii="Times New Roman" w:eastAsia="Times New Roman" w:hAnsi="Times New Roman" w:cs="Times New Roman"/>
        </w:rPr>
        <w:t>, es solo un colega. Le dice Guillermo.</w:t>
      </w: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¿</w:t>
      </w:r>
      <w:r>
        <w:rPr>
          <w:rFonts w:ascii="Times New Roman" w:eastAsia="Times New Roman" w:hAnsi="Times New Roman" w:cs="Times New Roman"/>
        </w:rPr>
        <w:t xml:space="preserve">Que no me ponga </w:t>
      </w:r>
      <w:r>
        <w:rPr>
          <w:rFonts w:ascii="Times New Roman" w:eastAsia="Times New Roman" w:hAnsi="Times New Roman" w:cs="Times New Roman"/>
        </w:rPr>
        <w:t>así</w:t>
      </w:r>
      <w:r>
        <w:rPr>
          <w:rFonts w:ascii="Times New Roman" w:eastAsia="Times New Roman" w:hAnsi="Times New Roman" w:cs="Times New Roman"/>
        </w:rPr>
        <w:t xml:space="preserve">? Vamos Guillermo que </w:t>
      </w:r>
      <w:r>
        <w:rPr>
          <w:rFonts w:ascii="Times New Roman" w:eastAsia="Times New Roman" w:hAnsi="Times New Roman" w:cs="Times New Roman"/>
        </w:rPr>
        <w:t>bajón</w:t>
      </w:r>
      <w:r>
        <w:rPr>
          <w:rFonts w:ascii="Times New Roman" w:eastAsia="Times New Roman" w:hAnsi="Times New Roman" w:cs="Times New Roman"/>
        </w:rPr>
        <w:t>, sabes que el esta atrás tuyo.</w:t>
      </w: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 xml:space="preserve">-Pero yo no, y lo sabes, que son estas </w:t>
      </w:r>
      <w:r>
        <w:rPr>
          <w:rFonts w:ascii="Times New Roman" w:eastAsia="Times New Roman" w:hAnsi="Times New Roman" w:cs="Times New Roman"/>
        </w:rPr>
        <w:t>escenas</w:t>
      </w:r>
      <w:r>
        <w:rPr>
          <w:rFonts w:ascii="Times New Roman" w:eastAsia="Times New Roman" w:hAnsi="Times New Roman" w:cs="Times New Roman"/>
        </w:rPr>
        <w:t xml:space="preserve"> de celos</w:t>
      </w:r>
      <w:r>
        <w:rPr>
          <w:rFonts w:ascii="Times New Roman" w:eastAsia="Times New Roman" w:hAnsi="Times New Roman" w:cs="Times New Roman"/>
        </w:rPr>
        <w:t>?</w:t>
      </w:r>
      <w:r>
        <w:rPr>
          <w:rFonts w:ascii="Times New Roman" w:eastAsia="Times New Roman" w:hAnsi="Times New Roman" w:cs="Times New Roman"/>
        </w:rPr>
        <w:t xml:space="preserve"> Pedro, somos adultos, </w:t>
      </w:r>
      <w:r>
        <w:rPr>
          <w:rFonts w:ascii="Times New Roman" w:eastAsia="Times New Roman" w:hAnsi="Times New Roman" w:cs="Times New Roman"/>
        </w:rPr>
        <w:t>¿</w:t>
      </w:r>
      <w:r>
        <w:rPr>
          <w:rFonts w:ascii="Times New Roman" w:eastAsia="Times New Roman" w:hAnsi="Times New Roman" w:cs="Times New Roman"/>
        </w:rPr>
        <w:t>qué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es </w:t>
      </w:r>
      <w:r>
        <w:rPr>
          <w:rFonts w:ascii="Times New Roman" w:eastAsia="Times New Roman" w:hAnsi="Times New Roman" w:cs="Times New Roman"/>
        </w:rPr>
        <w:t>esto de irse dando portazos?</w:t>
      </w: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Perdón</w:t>
      </w:r>
      <w:r>
        <w:rPr>
          <w:rFonts w:ascii="Times New Roman" w:eastAsia="Times New Roman" w:hAnsi="Times New Roman" w:cs="Times New Roman"/>
        </w:rPr>
        <w:t xml:space="preserve"> Guille. Tenes razón. Dice </w:t>
      </w:r>
      <w:r>
        <w:rPr>
          <w:rFonts w:ascii="Times New Roman" w:eastAsia="Times New Roman" w:hAnsi="Times New Roman" w:cs="Times New Roman"/>
        </w:rPr>
        <w:t>Pedro</w:t>
      </w:r>
      <w:r>
        <w:rPr>
          <w:rFonts w:ascii="Times New Roman" w:eastAsia="Times New Roman" w:hAnsi="Times New Roman" w:cs="Times New Roman"/>
        </w:rPr>
        <w:t xml:space="preserve"> con la cabeza gacha.</w:t>
      </w: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Después</w:t>
      </w:r>
      <w:r>
        <w:rPr>
          <w:rFonts w:ascii="Times New Roman" w:eastAsia="Times New Roman" w:hAnsi="Times New Roman" w:cs="Times New Roman"/>
        </w:rPr>
        <w:t xml:space="preserve"> del lindo fin de semana que pasamos, lo vamos a arruinar</w:t>
      </w:r>
      <w:r>
        <w:rPr>
          <w:rFonts w:ascii="Times New Roman" w:eastAsia="Times New Roman" w:hAnsi="Times New Roman" w:cs="Times New Roman"/>
        </w:rPr>
        <w:t>?</w:t>
      </w:r>
      <w:r>
        <w:rPr>
          <w:rFonts w:ascii="Times New Roman" w:eastAsia="Times New Roman" w:hAnsi="Times New Roman" w:cs="Times New Roman"/>
        </w:rPr>
        <w:t xml:space="preserve"> Volvamos al estudio.</w:t>
      </w: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 xml:space="preserve">-Bueno. Le dice </w:t>
      </w:r>
      <w:r>
        <w:rPr>
          <w:rFonts w:ascii="Times New Roman" w:eastAsia="Times New Roman" w:hAnsi="Times New Roman" w:cs="Times New Roman"/>
        </w:rPr>
        <w:t>Pedro arrepentido.</w:t>
      </w: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 xml:space="preserve">-Tonto. Le dice Guille y se </w:t>
      </w:r>
      <w:r>
        <w:rPr>
          <w:rFonts w:ascii="Times New Roman" w:eastAsia="Times New Roman" w:hAnsi="Times New Roman" w:cs="Times New Roman"/>
        </w:rPr>
        <w:t>ríe</w:t>
      </w:r>
      <w:r>
        <w:rPr>
          <w:rFonts w:ascii="Times New Roman" w:eastAsia="Times New Roman" w:hAnsi="Times New Roman" w:cs="Times New Roman"/>
        </w:rPr>
        <w:t>.</w:t>
      </w: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>-Así tonto y todo me querés</w:t>
      </w:r>
      <w:r>
        <w:rPr>
          <w:rFonts w:ascii="Times New Roman" w:eastAsia="Times New Roman" w:hAnsi="Times New Roman" w:cs="Times New Roman"/>
        </w:rPr>
        <w:t xml:space="preserve">. </w:t>
      </w: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 xml:space="preserve">Se </w:t>
      </w:r>
      <w:r>
        <w:rPr>
          <w:rFonts w:ascii="Times New Roman" w:eastAsia="Times New Roman" w:hAnsi="Times New Roman" w:cs="Times New Roman"/>
        </w:rPr>
        <w:t>ríen</w:t>
      </w:r>
      <w:r>
        <w:rPr>
          <w:rFonts w:ascii="Times New Roman" w:eastAsia="Times New Roman" w:hAnsi="Times New Roman" w:cs="Times New Roman"/>
        </w:rPr>
        <w:t xml:space="preserve"> y Guille le da una palmadita en la cola. Pedro lo mira sorprendido y entran al estudio.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>Después</w:t>
      </w:r>
      <w:r>
        <w:rPr>
          <w:rFonts w:ascii="Times New Roman" w:eastAsia="Times New Roman" w:hAnsi="Times New Roman" w:cs="Times New Roman"/>
        </w:rPr>
        <w:t xml:space="preserve"> de un largo </w:t>
      </w:r>
      <w:r>
        <w:rPr>
          <w:rFonts w:ascii="Times New Roman" w:eastAsia="Times New Roman" w:hAnsi="Times New Roman" w:cs="Times New Roman"/>
        </w:rPr>
        <w:t>día</w:t>
      </w:r>
      <w:r>
        <w:rPr>
          <w:rFonts w:ascii="Times New Roman" w:eastAsia="Times New Roman" w:hAnsi="Times New Roman" w:cs="Times New Roman"/>
        </w:rPr>
        <w:t xml:space="preserve"> de trabajo Pedro </w:t>
      </w:r>
      <w:r>
        <w:rPr>
          <w:rFonts w:ascii="Times New Roman" w:eastAsia="Times New Roman" w:hAnsi="Times New Roman" w:cs="Times New Roman"/>
        </w:rPr>
        <w:t>está</w:t>
      </w:r>
      <w:r>
        <w:rPr>
          <w:rFonts w:ascii="Times New Roman" w:eastAsia="Times New Roman" w:hAnsi="Times New Roman" w:cs="Times New Roman"/>
        </w:rPr>
        <w:t xml:space="preserve"> listo para irse </w:t>
      </w:r>
      <w:r>
        <w:rPr>
          <w:rFonts w:ascii="Times New Roman" w:eastAsia="Times New Roman" w:hAnsi="Times New Roman" w:cs="Times New Roman"/>
        </w:rPr>
        <w:t>al</w:t>
      </w:r>
      <w:r>
        <w:rPr>
          <w:rFonts w:ascii="Times New Roman" w:eastAsia="Times New Roman" w:hAnsi="Times New Roman" w:cs="Times New Roman"/>
        </w:rPr>
        <w:t xml:space="preserve"> hotel donde esta parando, pero Guille lo frena.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>-Espera, antes me tenes que llevar a un lugar.</w:t>
      </w: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>- A donde</w:t>
      </w:r>
      <w:r>
        <w:rPr>
          <w:rFonts w:ascii="Times New Roman" w:eastAsia="Times New Roman" w:hAnsi="Times New Roman" w:cs="Times New Roman"/>
        </w:rPr>
        <w:t>?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- </w:t>
      </w:r>
      <w:r>
        <w:rPr>
          <w:rFonts w:ascii="Times New Roman" w:eastAsia="Times New Roman" w:hAnsi="Times New Roman" w:cs="Times New Roman"/>
        </w:rPr>
        <w:t>Le pregunta Pedro.</w:t>
      </w: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>-Menos pregunta dios…</w:t>
      </w:r>
      <w:r>
        <w:rPr>
          <w:rFonts w:ascii="Times New Roman" w:eastAsia="Times New Roman" w:hAnsi="Times New Roman" w:cs="Times New Roman"/>
        </w:rPr>
        <w:t xml:space="preserve"> </w:t>
      </w: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>Pedro pone cara de no entender a que se refiere Guillermo pero de todas formas suben al auto y se van.</w:t>
      </w: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>Guille lo guía hacia donde tienen que ir.</w:t>
      </w: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 xml:space="preserve">-Ahora dobla </w:t>
      </w:r>
      <w:r>
        <w:rPr>
          <w:rFonts w:ascii="Times New Roman" w:eastAsia="Times New Roman" w:hAnsi="Times New Roman" w:cs="Times New Roman"/>
        </w:rPr>
        <w:t>acá</w:t>
      </w:r>
      <w:r>
        <w:rPr>
          <w:rFonts w:ascii="Times New Roman" w:eastAsia="Times New Roman" w:hAnsi="Times New Roman" w:cs="Times New Roman"/>
        </w:rPr>
        <w:t xml:space="preserve"> a la izquierda. Y</w:t>
      </w:r>
      <w:r>
        <w:rPr>
          <w:rFonts w:ascii="Times New Roman" w:eastAsia="Times New Roman" w:hAnsi="Times New Roman" w:cs="Times New Roman"/>
        </w:rPr>
        <w:t xml:space="preserve"> fren</w:t>
      </w:r>
      <w:r>
        <w:rPr>
          <w:rFonts w:ascii="Times New Roman" w:eastAsia="Times New Roman" w:hAnsi="Times New Roman" w:cs="Times New Roman"/>
        </w:rPr>
        <w:t>á</w:t>
      </w:r>
      <w:r>
        <w:rPr>
          <w:rFonts w:ascii="Times New Roman" w:eastAsia="Times New Roman" w:hAnsi="Times New Roman" w:cs="Times New Roman"/>
        </w:rPr>
        <w:t>.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>Pedro estaciona el auto, y mira a su alrededor, como no entendiendo la situación.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>-¿Ves esa casa de Ahí?  ¿La amarillita con un portón? Bueno esa casa la compre hoy.</w:t>
      </w: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 xml:space="preserve">Fabián ya esta grande, no estudia pero consiguió trabajo así que se puede hacer cargo de la casa, el ya necesita su privacidad y se la respeto. No lo voy a echar, por eso, me voy yo, decidí comprar esta casa, es linda, tiene jardín, y quien sabe algún </w:t>
      </w:r>
      <w:r>
        <w:rPr>
          <w:rFonts w:ascii="Times New Roman" w:eastAsia="Times New Roman" w:hAnsi="Times New Roman" w:cs="Times New Roman"/>
        </w:rPr>
        <w:t xml:space="preserve">día </w:t>
      </w:r>
      <w:r>
        <w:rPr>
          <w:rFonts w:ascii="Times New Roman" w:eastAsia="Times New Roman" w:hAnsi="Times New Roman" w:cs="Times New Roman"/>
        </w:rPr>
        <w:t>podría tener un perro.</w:t>
      </w: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>Pedro se queda mirando a Guille con una sonrisa, y esperando que diga algo más.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>- Bueno la cosa es así, yo no quiero que te sientas presionado, ni por mí, ni por nadie, pero en esta casa vos sos bienvenido  a quedarte a dormir, a desayunar a almorzar y cenar, las veces que quieras, el tiempo que quieras, no te voy a pedir que vengas a vivir conmigo, porque sé que es muy pronto para vos, recién estas afrontando una separación y todavía no te divorciaste.  No te voy a presionar. Pero quiero que sepas que mis puertas están</w:t>
      </w:r>
      <w:r>
        <w:rPr>
          <w:rFonts w:ascii="Times New Roman" w:eastAsia="Times New Roman" w:hAnsi="Times New Roman" w:cs="Times New Roman"/>
        </w:rPr>
        <w:t xml:space="preserve"> abiertas las 24 horas para vos –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</w:rPr>
        <w:t>A Pedro le brillan los ojos, no sabe qué decir, está nervioso y contento a la v</w:t>
      </w:r>
      <w:r>
        <w:rPr>
          <w:rFonts w:ascii="Times New Roman" w:eastAsia="Times New Roman" w:hAnsi="Times New Roman" w:cs="Times New Roman"/>
        </w:rPr>
        <w:t>ez, abraza a Guille, lo mira y juntos bajan para ir hacia la casa donde Guillermo sueña envejecer junto a Pedro.</w:t>
      </w:r>
    </w:p>
    <w:p>
      <w:pPr>
        <w:spacing w:after="0" w:line="240" w:lineRule="auto"/>
      </w:pPr>
    </w:p>
    <w:p>
      <w:pPr>
        <w:spacing w:after="0" w:line="240" w:lineRule="auto"/>
      </w:pPr>
    </w:p>
    <w:p>
      <w:pPr>
        <w:spacing w:after="0" w:line="240" w:lineRule="auto"/>
      </w:pPr>
    </w:p>
    <w:sectPr>
      <w:headerReference w:type="default" r:id="rId4"/>
      <w:footerReference w:type="default" r:id="rId5"/>
      <w:pgSz w:w="11909" w:h="16834"/>
      <w:pgMar w:top="1417" w:right="1701" w:bottom="1417" w:left="1701" w:header="700" w:footer="700" w:gutter="0"/>
      <w:cols w:num="1" w:space="708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Bdr>
        <w:top w:val="single" w:sz="6" w:space="0" w:color="D9D9D9"/>
      </w:pBdr>
      <w:spacing w:after="0" w:line="240" w:lineRule="auto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  <w:r>
      <w:rPr>
        <w:rFonts w:ascii="Times New Roman" w:eastAsia="Times New Roman" w:hAnsi="Times New Roman" w:cs="Times New Roman"/>
        <w:b/>
      </w:rPr>
      <w:t xml:space="preserve"> | </w:t>
    </w:r>
    <w:r>
      <w:rPr>
        <w:rFonts w:ascii="Times New Roman" w:eastAsia="Times New Roman" w:hAnsi="Times New Roman" w:cs="Times New Roman"/>
        <w:color w:val="7F7F7F"/>
        <w:spacing w:val="60"/>
      </w:rPr>
      <w:t>Página</w:t>
    </w:r>
  </w:p>
  <w:p>
    <w:pPr>
      <w:tabs>
        <w:tab w:val="center" w:pos="4252"/>
        <w:tab w:val="right" w:pos="8504"/>
      </w:tabs>
      <w:spacing w:after="0" w:line="240" w:lineRule="auto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00" w:line="276" w:lineRule="auto"/>
      <w:jc w:val="left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480" w:after="60" w:line="276" w:lineRule="auto"/>
      <w:jc w:val="left"/>
      <w:outlineLvl w:val="0"/>
    </w:pPr>
    <w:rPr>
      <w:rFonts w:ascii="Times New Roman" w:eastAsia="Times New Roman" w:hAnsi="Times New Roman" w:cs="Times New Roman"/>
      <w:b/>
      <w:bCs/>
      <w:color w:val="365F91"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00" w:after="60" w:line="276" w:lineRule="auto"/>
      <w:jc w:val="left"/>
      <w:outlineLvl w:val="1"/>
    </w:pPr>
    <w:rPr>
      <w:rFonts w:ascii="Times New Roman" w:eastAsia="Times New Roman" w:hAnsi="Times New Roman" w:cs="Times New Roman"/>
      <w:b/>
      <w:bCs/>
      <w:i/>
      <w:iCs/>
      <w:color w:val="4F81BD"/>
      <w:sz w:val="26"/>
      <w:szCs w:val="28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00" w:after="60" w:line="276" w:lineRule="auto"/>
      <w:jc w:val="left"/>
      <w:outlineLvl w:val="2"/>
    </w:pPr>
    <w:rPr>
      <w:rFonts w:ascii="Times New Roman" w:eastAsia="Times New Roman" w:hAnsi="Times New Roman" w:cs="Times New Roman"/>
      <w:b/>
      <w:bCs/>
      <w:color w:val="4F81BD"/>
      <w:sz w:val="22"/>
      <w:szCs w:val="26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00" w:after="60" w:line="276" w:lineRule="auto"/>
      <w:jc w:val="left"/>
      <w:outlineLvl w:val="3"/>
    </w:pPr>
    <w:rPr>
      <w:rFonts w:ascii="Times New Roman" w:eastAsia="Times New Roman" w:hAnsi="Times New Roman" w:cs="Times New Roman"/>
      <w:b/>
      <w:bCs/>
      <w:i/>
      <w:color w:val="4F81BD"/>
      <w:sz w:val="22"/>
      <w:szCs w:val="28"/>
    </w:rPr>
  </w:style>
  <w:style w:type="paragraph" w:styleId="Heading5">
    <w:name w:val="heading 5"/>
    <w:basedOn w:val="Normal"/>
    <w:next w:val="Normal"/>
    <w:qFormat/>
    <w:rsid w:val="00EF7B96"/>
    <w:pPr>
      <w:spacing w:before="200" w:after="60" w:line="276" w:lineRule="auto"/>
      <w:jc w:val="left"/>
      <w:outlineLvl w:val="4"/>
    </w:pPr>
    <w:rPr>
      <w:rFonts w:ascii="Times New Roman" w:eastAsia="Times New Roman" w:hAnsi="Times New Roman" w:cs="Times New Roman"/>
      <w:b/>
      <w:bCs/>
      <w:i/>
      <w:iCs/>
      <w:color w:val="243F60"/>
      <w:sz w:val="22"/>
      <w:szCs w:val="26"/>
    </w:rPr>
  </w:style>
  <w:style w:type="paragraph" w:styleId="Heading6">
    <w:name w:val="heading 6"/>
    <w:basedOn w:val="Normal"/>
    <w:next w:val="Normal"/>
    <w:qFormat/>
    <w:rsid w:val="00EF7B96"/>
    <w:pPr>
      <w:spacing w:before="200" w:after="60" w:line="276" w:lineRule="auto"/>
      <w:jc w:val="left"/>
      <w:outlineLvl w:val="5"/>
    </w:pPr>
    <w:rPr>
      <w:rFonts w:ascii="Times New Roman" w:eastAsia="Times New Roman" w:hAnsi="Times New Roman" w:cs="Times New Roman"/>
      <w:b/>
      <w:bCs/>
      <w:i/>
      <w:color w:val="243F60"/>
      <w:sz w:val="22"/>
      <w:szCs w:val="22"/>
    </w:rPr>
  </w:style>
  <w:style w:type="paragraph" w:styleId="Heading7">
    <w:name w:val="heading 7"/>
    <w:basedOn w:val="Normal"/>
    <w:next w:val="Normal"/>
    <w:qFormat/>
    <w:rsid w:val="00EF7B96"/>
    <w:pPr>
      <w:spacing w:before="200" w:after="60" w:line="276" w:lineRule="auto"/>
      <w:jc w:val="left"/>
      <w:outlineLvl w:val="6"/>
    </w:pPr>
    <w:rPr>
      <w:rFonts w:ascii="Times New Roman" w:eastAsia="Times New Roman" w:hAnsi="Times New Roman" w:cs="Times New Roman"/>
      <w:i/>
      <w:color w:val="404040"/>
      <w:sz w:val="22"/>
    </w:rPr>
  </w:style>
  <w:style w:type="paragraph" w:styleId="Heading8">
    <w:name w:val="heading 8"/>
    <w:basedOn w:val="Normal"/>
    <w:next w:val="Normal"/>
    <w:qFormat/>
    <w:rsid w:val="00EF7B96"/>
    <w:pPr>
      <w:spacing w:before="200" w:after="60" w:line="276" w:lineRule="auto"/>
      <w:jc w:val="left"/>
      <w:outlineLvl w:val="7"/>
    </w:pPr>
    <w:rPr>
      <w:rFonts w:ascii="Times New Roman" w:eastAsia="Times New Roman" w:hAnsi="Times New Roman" w:cs="Times New Roman"/>
      <w:i/>
      <w:iCs/>
      <w:color w:val="404040"/>
      <w:sz w:val="20"/>
    </w:rPr>
  </w:style>
  <w:style w:type="paragraph" w:styleId="Heading9">
    <w:name w:val="heading 9"/>
    <w:basedOn w:val="Normal"/>
    <w:next w:val="Normal"/>
    <w:qFormat/>
    <w:rsid w:val="00EF7B96"/>
    <w:pPr>
      <w:spacing w:before="200" w:after="60" w:line="276" w:lineRule="auto"/>
      <w:jc w:val="left"/>
      <w:outlineLvl w:val="8"/>
    </w:pPr>
    <w:rPr>
      <w:rFonts w:ascii="Times New Roman" w:eastAsia="Times New Roman" w:hAnsi="Times New Roman" w:cs="Times New Roman"/>
      <w:i/>
      <w:color w:val="404040"/>
      <w:sz w:val="20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3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